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Website SEO Analyzer &amp; Web Scraper</w:t>
      </w:r>
    </w:p>
    <w:p>
      <w:pPr>
        <w:pStyle w:val="Heading1"/>
      </w:pPr>
      <w:r>
        <w:t>Usage / How to Run</w:t>
      </w:r>
    </w:p>
    <w:p>
      <w:pPr>
        <w:pStyle w:val="Heading2"/>
      </w:pPr>
      <w:r>
        <w:t>Step 1: Install Required Python Libraries</w:t>
      </w:r>
    </w:p>
    <w:p>
      <w:r>
        <w:t>Before running the script, make sure you have Python installed. Then, install the necessary libraries using the following command:</w:t>
      </w:r>
    </w:p>
    <w:p>
      <w:r>
        <w:t>pip install requests beautifulsoup4 pandas validators</w:t>
      </w:r>
    </w:p>
    <w:p>
      <w:pPr>
        <w:pStyle w:val="Heading2"/>
      </w:pPr>
      <w:r>
        <w:t>Step 2: Open the Python Script</w:t>
      </w:r>
    </w:p>
    <w:p>
      <w:r>
        <w:t>Locate the script file 'seo_analyzer.py' in your project folder. You can open it in any Python IDE (VS Code, PyCharm, Jupyter Notebook) or a text editor.</w:t>
      </w:r>
    </w:p>
    <w:p>
      <w:pPr>
        <w:pStyle w:val="Heading2"/>
      </w:pPr>
      <w:r>
        <w:t>Step 3: Set Your Target Website</w:t>
      </w:r>
    </w:p>
    <w:p>
      <w:r>
        <w:t>Inside 'seo_analyzer.py', set the URL of the website you want to analyze. Replace 'https://example.com' with your actual website URL:</w:t>
      </w:r>
    </w:p>
    <w:p>
      <w:r>
        <w:t>START_URL = 'https://example.com'</w:t>
      </w:r>
    </w:p>
    <w:p>
      <w:pPr>
        <w:pStyle w:val="Heading2"/>
      </w:pPr>
      <w:r>
        <w:t>Step 4: Run the Script</w:t>
      </w:r>
    </w:p>
    <w:p>
      <w:r>
        <w:t>Execute the Python script using the terminal or command prompt:</w:t>
      </w:r>
    </w:p>
    <w:p>
      <w:r>
        <w:t>python seo_analyzer.py</w:t>
      </w:r>
    </w:p>
    <w:p>
      <w:r>
        <w:t>The script will start crawling the website, extract SEO data, check for issues, and detect broken links.</w:t>
      </w:r>
    </w:p>
    <w:p>
      <w:pPr>
        <w:pStyle w:val="Heading2"/>
      </w:pPr>
      <w:r>
        <w:t>Step 5: Check the Reports</w:t>
      </w:r>
    </w:p>
    <w:p>
      <w:r>
        <w:t>After the script completes, it will generate two reports in your project folder:</w:t>
      </w:r>
    </w:p>
    <w:p>
      <w:r>
        <w:t>1. CSV Report: seo_audit_report.csv – can be opened in Excel or Google Sheets.</w:t>
      </w:r>
    </w:p>
    <w:p>
      <w:r>
        <w:t>2. JSON Report: seo_audit_report.json – useful for programmatic analysis or web dashboards.</w:t>
      </w:r>
    </w:p>
    <w:p>
      <w:r>
        <w:t>Both reports contain:</w:t>
        <w:br/>
        <w:t>- Page URLs</w:t>
        <w:br/>
        <w:t>- Page titles</w:t>
        <w:br/>
        <w:t>- Meta descriptions</w:t>
        <w:br/>
        <w:t>- H1 &amp; H2 headings</w:t>
        <w:br/>
        <w:t>- Status codes</w:t>
        <w:br/>
        <w:t>- SEO issues found</w:t>
        <w:br/>
        <w:t>- AI-style suggestions</w:t>
        <w:br/>
        <w:t>- Broken links</w:t>
      </w:r>
    </w:p>
    <w:p>
      <w:pPr>
        <w:pStyle w:val="Heading2"/>
      </w:pPr>
      <w:r>
        <w:t>Tips</w:t>
      </w:r>
    </w:p>
    <w:p>
      <w:r>
        <w:t>- Make sure the website is accessible; otherwise, pages may show 'Failed' in the reports.</w:t>
        <w:br/>
        <w:t>- You can adjust DELAY in the script for faster crawling if the website allows.</w:t>
        <w:br/>
        <w:t>- For large websites, consider increasing Python script timeout or using multithreading for speed.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